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36D" w:rsidRDefault="00F37DB2" w:rsidP="00722D21">
      <w:pPr>
        <w:pStyle w:val="Title"/>
        <w:spacing w:before="120" w:after="120" w:line="360" w:lineRule="auto"/>
      </w:pPr>
      <w:r w:rsidRPr="002B566B">
        <w:t>ASA TRAILS Resources</w:t>
      </w:r>
    </w:p>
    <w:p w:rsidR="0064536D" w:rsidRPr="00722D21" w:rsidRDefault="006950BD" w:rsidP="00722D21">
      <w:pPr>
        <w:pStyle w:val="Title"/>
        <w:spacing w:before="120" w:after="120" w:line="360" w:lineRule="auto"/>
        <w:rPr>
          <w:i/>
          <w:sz w:val="32"/>
          <w:szCs w:val="32"/>
        </w:rPr>
      </w:pPr>
      <w:r w:rsidRPr="00722D21">
        <w:rPr>
          <w:i/>
          <w:sz w:val="32"/>
          <w:szCs w:val="32"/>
        </w:rPr>
        <w:t>Our Social World 6e</w:t>
      </w:r>
    </w:p>
    <w:p w:rsidR="0064536D" w:rsidRDefault="006950BD" w:rsidP="00722D21">
      <w:pPr>
        <w:pStyle w:val="Heading1"/>
        <w:spacing w:before="120" w:after="120" w:line="360" w:lineRule="auto"/>
        <w:rPr>
          <w:sz w:val="24"/>
          <w:szCs w:val="24"/>
        </w:rPr>
      </w:pPr>
      <w:r w:rsidRPr="00722D21">
        <w:t>Chapter 6:</w:t>
      </w:r>
      <w:r w:rsidR="00DF033D">
        <w:rPr>
          <w:sz w:val="24"/>
          <w:szCs w:val="24"/>
        </w:rPr>
        <w:t xml:space="preserve"> </w:t>
      </w:r>
      <w:r w:rsidR="00DF033D">
        <w:t>Deviance and Social Control: Sickos, Weirdos, Freaks, and Folks Like Us</w:t>
      </w:r>
    </w:p>
    <w:p w:rsidR="0064536D" w:rsidRDefault="00C10717" w:rsidP="00722D21">
      <w:pPr>
        <w:spacing w:before="120" w:after="120" w:line="360" w:lineRule="auto"/>
      </w:pPr>
      <w:r w:rsidRPr="002B566B">
        <w:t>1.</w:t>
      </w:r>
      <w:r w:rsidRPr="002B566B" w:rsidDel="00C10717">
        <w:t xml:space="preserve"> </w:t>
      </w:r>
      <w:hyperlink r:id="rId8" w:history="1">
        <w:r w:rsidR="00611462" w:rsidRPr="002B566B">
          <w:rPr>
            <w:rStyle w:val="Hyperlink"/>
          </w:rPr>
          <w:t>Exploring Stigma with Undergraduates</w:t>
        </w:r>
      </w:hyperlink>
    </w:p>
    <w:p w:rsidR="0064536D" w:rsidRDefault="00611462" w:rsidP="00722D21">
      <w:pPr>
        <w:spacing w:before="120" w:after="120" w:line="360" w:lineRule="auto"/>
        <w:rPr>
          <w:b/>
        </w:rPr>
      </w:pPr>
      <w:r w:rsidRPr="002B566B">
        <w:t>This lecture/in-class activity and take</w:t>
      </w:r>
      <w:r w:rsidR="00160507">
        <w:t>-</w:t>
      </w:r>
      <w:r w:rsidRPr="002B566B">
        <w:t>home writing assignment provide an engaging and informative way to help introduce students to the sensitive topic of stigma. Key theorists, such as Erving Goffman, and theories, such as Labeling and Modified Labeling Theory, are discussed as well as consequences of stigmatization and ways in which stigma can be managed. The lecture/activity includes a ready-to-use PowerPoint for in-class lecture. Also included in the PowerPoint is further reading for both inst</w:t>
      </w:r>
      <w:bookmarkStart w:id="0" w:name="_GoBack"/>
      <w:bookmarkEnd w:id="0"/>
      <w:r w:rsidRPr="002B566B">
        <w:t>ructors and students, sample test questions, a take</w:t>
      </w:r>
      <w:r w:rsidR="00942360" w:rsidRPr="002B566B">
        <w:t>-</w:t>
      </w:r>
      <w:r w:rsidRPr="002B566B">
        <w:t>home essay prompt and grading rubric, and a class activity applying Goffman and the information discussed in the lecture to a variety of media and pop culture icons/images.</w:t>
      </w:r>
    </w:p>
    <w:p w:rsidR="0064536D" w:rsidRDefault="00F37DB2" w:rsidP="00722D21">
      <w:pPr>
        <w:spacing w:before="120" w:after="120" w:line="360" w:lineRule="auto"/>
      </w:pPr>
      <w:r w:rsidRPr="002B566B">
        <w:rPr>
          <w:b/>
        </w:rPr>
        <w:t>Resource Type(s):</w:t>
      </w:r>
      <w:r w:rsidR="00611462" w:rsidRPr="002B566B">
        <w:t xml:space="preserve"> Class Activity</w:t>
      </w:r>
    </w:p>
    <w:p w:rsidR="0064536D" w:rsidRDefault="00F37DB2" w:rsidP="00722D21">
      <w:pPr>
        <w:spacing w:before="120" w:after="120" w:line="360" w:lineRule="auto"/>
      </w:pPr>
      <w:r w:rsidRPr="002B566B">
        <w:rPr>
          <w:b/>
        </w:rPr>
        <w:t>Authors(s):</w:t>
      </w:r>
      <w:r w:rsidR="00611462" w:rsidRPr="002B566B">
        <w:t xml:space="preserve"> Elena M. Fox</w:t>
      </w:r>
    </w:p>
    <w:p w:rsidR="0064536D" w:rsidRDefault="00F37DB2" w:rsidP="00722D21">
      <w:pPr>
        <w:spacing w:before="120" w:after="120" w:line="360" w:lineRule="auto"/>
      </w:pPr>
      <w:r w:rsidRPr="002B566B">
        <w:rPr>
          <w:b/>
        </w:rPr>
        <w:t>Date Published:</w:t>
      </w:r>
      <w:r w:rsidR="00611462" w:rsidRPr="002B566B">
        <w:t xml:space="preserve"> 7/11/2016</w:t>
      </w:r>
    </w:p>
    <w:p w:rsidR="0064536D" w:rsidRDefault="00F37DB2" w:rsidP="00722D21">
      <w:pPr>
        <w:spacing w:before="120" w:after="120" w:line="360" w:lineRule="auto"/>
      </w:pPr>
      <w:r w:rsidRPr="002B566B">
        <w:rPr>
          <w:b/>
        </w:rPr>
        <w:t>Subject Area:</w:t>
      </w:r>
      <w:r w:rsidR="00611462" w:rsidRPr="002B566B">
        <w:rPr>
          <w:b/>
        </w:rPr>
        <w:t xml:space="preserve"> </w:t>
      </w:r>
      <w:r w:rsidR="00611462" w:rsidRPr="002B566B">
        <w:t>Introduction to Sociology/Social Problems</w:t>
      </w:r>
    </w:p>
    <w:p w:rsidR="0064536D" w:rsidRDefault="00F37DB2" w:rsidP="00722D21">
      <w:pPr>
        <w:spacing w:before="120" w:after="120" w:line="360" w:lineRule="auto"/>
      </w:pPr>
      <w:r w:rsidRPr="002B566B">
        <w:rPr>
          <w:b/>
        </w:rPr>
        <w:t>Class Level:</w:t>
      </w:r>
      <w:r w:rsidR="00611462" w:rsidRPr="002B566B">
        <w:t xml:space="preserve"> Any</w:t>
      </w:r>
    </w:p>
    <w:p w:rsidR="0064536D" w:rsidRDefault="00F37DB2" w:rsidP="00722D21">
      <w:pPr>
        <w:spacing w:before="120" w:after="120" w:line="360" w:lineRule="auto"/>
      </w:pPr>
      <w:r w:rsidRPr="002B566B">
        <w:rPr>
          <w:b/>
        </w:rPr>
        <w:t>Class Size:</w:t>
      </w:r>
      <w:r w:rsidR="00611462" w:rsidRPr="002B566B">
        <w:t xml:space="preserve"> Any</w:t>
      </w:r>
    </w:p>
    <w:p w:rsidR="0064536D" w:rsidRDefault="00F37DB2" w:rsidP="00722D21">
      <w:pPr>
        <w:spacing w:before="120" w:after="120" w:line="360" w:lineRule="auto"/>
      </w:pPr>
      <w:r w:rsidRPr="002B566B">
        <w:rPr>
          <w:b/>
        </w:rPr>
        <w:t>Language:</w:t>
      </w:r>
      <w:r w:rsidR="00611462" w:rsidRPr="002B566B">
        <w:t xml:space="preserve"> English</w:t>
      </w:r>
    </w:p>
    <w:p w:rsidR="0064536D" w:rsidRDefault="0064536D" w:rsidP="00722D21">
      <w:pPr>
        <w:spacing w:before="120" w:after="120" w:line="360" w:lineRule="auto"/>
      </w:pPr>
    </w:p>
    <w:p w:rsidR="0064536D" w:rsidRDefault="00C10717" w:rsidP="00722D21">
      <w:pPr>
        <w:spacing w:before="120" w:after="120" w:line="360" w:lineRule="auto"/>
      </w:pPr>
      <w:r w:rsidRPr="002B566B">
        <w:t>2.</w:t>
      </w:r>
      <w:r w:rsidRPr="002B566B" w:rsidDel="00C10717">
        <w:t xml:space="preserve"> </w:t>
      </w:r>
      <w:hyperlink r:id="rId9" w:history="1">
        <w:r w:rsidR="006C7C63" w:rsidRPr="002B566B">
          <w:rPr>
            <w:rStyle w:val="Hyperlink"/>
          </w:rPr>
          <w:t>Deployment Patterns</w:t>
        </w:r>
      </w:hyperlink>
    </w:p>
    <w:p w:rsidR="0064536D" w:rsidRDefault="006C7C63" w:rsidP="00722D21">
      <w:pPr>
        <w:spacing w:before="120" w:after="120" w:line="360" w:lineRule="auto"/>
        <w:rPr>
          <w:b/>
        </w:rPr>
      </w:pPr>
      <w:r w:rsidRPr="002B566B">
        <w:t>The purpose of this exercise is to examine the social construction of deviance.</w:t>
      </w:r>
      <w:r w:rsidR="00637400" w:rsidRPr="002B566B">
        <w:t xml:space="preserve"> </w:t>
      </w:r>
      <w:r w:rsidRPr="002B566B">
        <w:t>No activity is inherently deviant.</w:t>
      </w:r>
      <w:r w:rsidR="00637400" w:rsidRPr="002B566B">
        <w:t xml:space="preserve"> </w:t>
      </w:r>
      <w:r w:rsidRPr="002B566B">
        <w:t xml:space="preserve">This exercise encourages students to examine social situations when actions </w:t>
      </w:r>
      <w:r w:rsidRPr="002B566B">
        <w:lastRenderedPageBreak/>
        <w:t>that normally may be labeled as deviant are not.</w:t>
      </w:r>
      <w:r w:rsidR="00637400" w:rsidRPr="002B566B">
        <w:t xml:space="preserve"> </w:t>
      </w:r>
      <w:r w:rsidRPr="002B566B">
        <w:t>This activity looks at deviance from a different perspective.</w:t>
      </w:r>
      <w:r w:rsidR="00637400" w:rsidRPr="002B566B">
        <w:t xml:space="preserve"> </w:t>
      </w:r>
      <w:r w:rsidRPr="002B566B">
        <w:t>Rather than looking at why certain actions are deviant, this activity looks at “deviant” activities and examines why the individuals performing these activities do not acquire the deviant label.</w:t>
      </w:r>
      <w:r w:rsidR="00637400" w:rsidRPr="002B566B">
        <w:t xml:space="preserve"> </w:t>
      </w:r>
      <w:r w:rsidRPr="002B566B">
        <w:t>Through this exercise, students should come to a better understanding of how deviance is relative to time and place.</w:t>
      </w:r>
    </w:p>
    <w:p w:rsidR="0064536D" w:rsidRDefault="00F37DB2" w:rsidP="00722D21">
      <w:pPr>
        <w:spacing w:before="120" w:after="120" w:line="360" w:lineRule="auto"/>
      </w:pPr>
      <w:r w:rsidRPr="002B566B">
        <w:rPr>
          <w:b/>
        </w:rPr>
        <w:t>Resource Type(s):</w:t>
      </w:r>
      <w:r w:rsidR="006C7C63" w:rsidRPr="002B566B">
        <w:t xml:space="preserve"> Assignment</w:t>
      </w:r>
    </w:p>
    <w:p w:rsidR="0064536D" w:rsidRDefault="00F37DB2" w:rsidP="00722D21">
      <w:pPr>
        <w:spacing w:before="120" w:after="120" w:line="360" w:lineRule="auto"/>
      </w:pPr>
      <w:r w:rsidRPr="002B566B">
        <w:rPr>
          <w:b/>
        </w:rPr>
        <w:t>Authors(s):</w:t>
      </w:r>
      <w:r w:rsidR="006C7C63" w:rsidRPr="002B566B">
        <w:t xml:space="preserve"> Jason Anthony Greenway</w:t>
      </w:r>
    </w:p>
    <w:p w:rsidR="0064536D" w:rsidRDefault="00F37DB2" w:rsidP="00722D21">
      <w:pPr>
        <w:spacing w:before="120" w:after="120" w:line="360" w:lineRule="auto"/>
      </w:pPr>
      <w:r w:rsidRPr="002B566B">
        <w:rPr>
          <w:b/>
        </w:rPr>
        <w:t>Date Published:</w:t>
      </w:r>
      <w:r w:rsidR="006C7C63" w:rsidRPr="002B566B">
        <w:t xml:space="preserve"> 4/3/2015</w:t>
      </w:r>
    </w:p>
    <w:p w:rsidR="0064536D" w:rsidRDefault="00F37DB2" w:rsidP="00722D21">
      <w:pPr>
        <w:spacing w:before="120" w:after="120" w:line="360" w:lineRule="auto"/>
      </w:pPr>
      <w:r w:rsidRPr="002B566B">
        <w:rPr>
          <w:b/>
        </w:rPr>
        <w:t>Subject Area:</w:t>
      </w:r>
      <w:r w:rsidR="006C7C63" w:rsidRPr="002B566B">
        <w:rPr>
          <w:b/>
        </w:rPr>
        <w:t xml:space="preserve"> </w:t>
      </w:r>
      <w:r w:rsidR="006C7C63" w:rsidRPr="002B566B">
        <w:t>Criminology/Deviance</w:t>
      </w:r>
    </w:p>
    <w:p w:rsidR="0064536D" w:rsidRDefault="00F37DB2" w:rsidP="00722D21">
      <w:pPr>
        <w:spacing w:before="120" w:after="120" w:line="360" w:lineRule="auto"/>
      </w:pPr>
      <w:r w:rsidRPr="002B566B">
        <w:rPr>
          <w:b/>
        </w:rPr>
        <w:t>Class Level:</w:t>
      </w:r>
      <w:r w:rsidR="006C7C63" w:rsidRPr="002B566B">
        <w:t xml:space="preserve"> College 100</w:t>
      </w:r>
    </w:p>
    <w:p w:rsidR="0064536D" w:rsidRDefault="00F37DB2" w:rsidP="00722D21">
      <w:pPr>
        <w:spacing w:before="120" w:after="120" w:line="360" w:lineRule="auto"/>
      </w:pPr>
      <w:r w:rsidRPr="002B566B">
        <w:rPr>
          <w:b/>
        </w:rPr>
        <w:t>Class Size:</w:t>
      </w:r>
      <w:r w:rsidR="006C7C63" w:rsidRPr="002B566B">
        <w:t xml:space="preserve"> Medium</w:t>
      </w:r>
    </w:p>
    <w:p w:rsidR="0064536D" w:rsidRDefault="00F37DB2" w:rsidP="00722D21">
      <w:pPr>
        <w:spacing w:before="120" w:after="120" w:line="360" w:lineRule="auto"/>
      </w:pPr>
      <w:r w:rsidRPr="002B566B">
        <w:rPr>
          <w:b/>
        </w:rPr>
        <w:t>Language:</w:t>
      </w:r>
      <w:r w:rsidR="006C7C63" w:rsidRPr="002B566B">
        <w:t xml:space="preserve"> English</w:t>
      </w:r>
    </w:p>
    <w:p w:rsidR="0064536D" w:rsidRDefault="0064536D" w:rsidP="00722D21">
      <w:pPr>
        <w:pStyle w:val="Heading2"/>
        <w:spacing w:before="120" w:after="120" w:line="360" w:lineRule="auto"/>
        <w:rPr>
          <w:b w:val="0"/>
          <w:sz w:val="24"/>
          <w:szCs w:val="24"/>
        </w:rPr>
      </w:pPr>
    </w:p>
    <w:p w:rsidR="0064536D" w:rsidRDefault="00C10717" w:rsidP="00722D21">
      <w:pPr>
        <w:spacing w:before="120" w:after="120" w:line="360" w:lineRule="auto"/>
      </w:pPr>
      <w:r w:rsidRPr="002B566B">
        <w:t>3.</w:t>
      </w:r>
      <w:r w:rsidRPr="002B566B" w:rsidDel="00C10717">
        <w:t xml:space="preserve"> </w:t>
      </w:r>
      <w:hyperlink r:id="rId10" w:history="1">
        <w:r w:rsidR="00CD7239" w:rsidRPr="002B566B">
          <w:rPr>
            <w:rStyle w:val="Hyperlink"/>
          </w:rPr>
          <w:t>Celebrities, Crime</w:t>
        </w:r>
        <w:r w:rsidR="00637400" w:rsidRPr="002B566B">
          <w:rPr>
            <w:rStyle w:val="Hyperlink"/>
          </w:rPr>
          <w:t>,</w:t>
        </w:r>
        <w:r w:rsidR="00CD7239" w:rsidRPr="002B566B">
          <w:rPr>
            <w:rStyle w:val="Hyperlink"/>
          </w:rPr>
          <w:t xml:space="preserve"> and Deviance: Understanding Formal and Informal Sanctions</w:t>
        </w:r>
      </w:hyperlink>
    </w:p>
    <w:p w:rsidR="0064536D" w:rsidRDefault="00CD7239" w:rsidP="00722D21">
      <w:pPr>
        <w:spacing w:before="120" w:after="120" w:line="360" w:lineRule="auto"/>
        <w:rPr>
          <w:b/>
        </w:rPr>
      </w:pPr>
      <w:r w:rsidRPr="002B566B">
        <w:t>In this activity, students will learn how to distinguish informal deviance from crime (formal deviance), as well as distinguish informal social sanctions from formal social sanctions. Students will also be called on to identify the connection between social sanctions and social norms. Celebrity biographies are used to apply the concepts of deviance, crime, informal social sanctions</w:t>
      </w:r>
      <w:r w:rsidR="00AB1A1D">
        <w:t>,</w:t>
      </w:r>
      <w:r w:rsidRPr="002B566B">
        <w:t xml:space="preserve"> and formal social sanctions. Students discuss the concepts in small groups and then engage in a larger class discussion.</w:t>
      </w:r>
    </w:p>
    <w:p w:rsidR="0064536D" w:rsidRDefault="00F37DB2" w:rsidP="00722D21">
      <w:pPr>
        <w:spacing w:before="120" w:after="120" w:line="360" w:lineRule="auto"/>
      </w:pPr>
      <w:r w:rsidRPr="002B566B">
        <w:rPr>
          <w:b/>
        </w:rPr>
        <w:t>Resource Type(s):</w:t>
      </w:r>
      <w:r w:rsidR="00CF787A" w:rsidRPr="002B566B">
        <w:rPr>
          <w:b/>
        </w:rPr>
        <w:t xml:space="preserve"> </w:t>
      </w:r>
      <w:r w:rsidR="00CD7239" w:rsidRPr="002B566B">
        <w:t>Class Activity</w:t>
      </w:r>
    </w:p>
    <w:p w:rsidR="0064536D" w:rsidRDefault="00F37DB2" w:rsidP="00722D21">
      <w:pPr>
        <w:spacing w:before="120" w:after="120" w:line="360" w:lineRule="auto"/>
      </w:pPr>
      <w:r w:rsidRPr="002B566B">
        <w:rPr>
          <w:b/>
        </w:rPr>
        <w:t>Authors(s):</w:t>
      </w:r>
      <w:r w:rsidR="00CF787A" w:rsidRPr="002B566B">
        <w:rPr>
          <w:b/>
        </w:rPr>
        <w:t xml:space="preserve"> </w:t>
      </w:r>
      <w:r w:rsidR="00CD7239" w:rsidRPr="002B566B">
        <w:t>Jennifer Stevens</w:t>
      </w:r>
    </w:p>
    <w:p w:rsidR="0064536D" w:rsidRDefault="00F37DB2" w:rsidP="00722D21">
      <w:pPr>
        <w:spacing w:before="120" w:after="120" w:line="360" w:lineRule="auto"/>
      </w:pPr>
      <w:r w:rsidRPr="002B566B">
        <w:rPr>
          <w:b/>
        </w:rPr>
        <w:t>Date Published:</w:t>
      </w:r>
      <w:r w:rsidR="00CD7239" w:rsidRPr="002B566B">
        <w:t xml:space="preserve"> 10/9/2014</w:t>
      </w:r>
    </w:p>
    <w:p w:rsidR="0064536D" w:rsidRDefault="00F37DB2" w:rsidP="00722D21">
      <w:pPr>
        <w:spacing w:before="120" w:after="120" w:line="360" w:lineRule="auto"/>
      </w:pPr>
      <w:r w:rsidRPr="002B566B">
        <w:rPr>
          <w:b/>
        </w:rPr>
        <w:t>Subject Area:</w:t>
      </w:r>
      <w:r w:rsidR="00CD7239" w:rsidRPr="002B566B">
        <w:rPr>
          <w:b/>
        </w:rPr>
        <w:t xml:space="preserve"> </w:t>
      </w:r>
      <w:r w:rsidR="00CD7239" w:rsidRPr="002B566B">
        <w:t>Deviant Behavior/Social Disorganization</w:t>
      </w:r>
    </w:p>
    <w:p w:rsidR="0064536D" w:rsidRDefault="00F37DB2" w:rsidP="00722D21">
      <w:pPr>
        <w:spacing w:before="120" w:after="120" w:line="360" w:lineRule="auto"/>
      </w:pPr>
      <w:r w:rsidRPr="002B566B">
        <w:rPr>
          <w:b/>
        </w:rPr>
        <w:t>Class Level:</w:t>
      </w:r>
      <w:r w:rsidR="00CD7239" w:rsidRPr="002B566B">
        <w:t xml:space="preserve"> Any</w:t>
      </w:r>
    </w:p>
    <w:p w:rsidR="0064536D" w:rsidRDefault="00F37DB2" w:rsidP="00722D21">
      <w:pPr>
        <w:spacing w:before="120" w:after="120" w:line="360" w:lineRule="auto"/>
      </w:pPr>
      <w:r w:rsidRPr="002B566B">
        <w:rPr>
          <w:b/>
        </w:rPr>
        <w:t>Class Size:</w:t>
      </w:r>
      <w:r w:rsidR="00CD7239" w:rsidRPr="002B566B">
        <w:t xml:space="preserve"> Any</w:t>
      </w:r>
    </w:p>
    <w:p w:rsidR="0064536D" w:rsidRDefault="00F37DB2" w:rsidP="00722D21">
      <w:pPr>
        <w:spacing w:before="120" w:after="120" w:line="360" w:lineRule="auto"/>
      </w:pPr>
      <w:r w:rsidRPr="002B566B">
        <w:rPr>
          <w:b/>
        </w:rPr>
        <w:lastRenderedPageBreak/>
        <w:t>Language:</w:t>
      </w:r>
      <w:r w:rsidR="00CD7239" w:rsidRPr="002B566B">
        <w:t xml:space="preserve"> English</w:t>
      </w:r>
    </w:p>
    <w:p w:rsidR="007032D8" w:rsidRDefault="007032D8" w:rsidP="00722D21">
      <w:pPr>
        <w:pStyle w:val="Heading2"/>
        <w:spacing w:before="120" w:after="120" w:line="360" w:lineRule="auto"/>
        <w:rPr>
          <w:b w:val="0"/>
          <w:sz w:val="24"/>
          <w:szCs w:val="24"/>
        </w:rPr>
      </w:pPr>
    </w:p>
    <w:sectPr w:rsidR="007032D8" w:rsidSect="00B56859">
      <w:headerReference w:type="default" r:id="rId11"/>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2D8" w:rsidRDefault="007032D8" w:rsidP="00F174CE">
      <w:r>
        <w:separator/>
      </w:r>
    </w:p>
  </w:endnote>
  <w:endnote w:type="continuationSeparator" w:id="0">
    <w:p w:rsidR="007032D8" w:rsidRDefault="007032D8" w:rsidP="00F17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2D8" w:rsidRDefault="007032D8" w:rsidP="00F174CE">
      <w:r>
        <w:separator/>
      </w:r>
    </w:p>
  </w:footnote>
  <w:footnote w:type="continuationSeparator" w:id="0">
    <w:p w:rsidR="007032D8" w:rsidRDefault="007032D8" w:rsidP="00F17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9C" w:rsidRDefault="00E72E9C" w:rsidP="00E72E9C">
    <w:pPr>
      <w:pStyle w:val="Header"/>
      <w:jc w:val="right"/>
    </w:pPr>
    <w:r>
      <w:t>Instructor Resource</w:t>
    </w:r>
  </w:p>
  <w:p w:rsidR="00E72E9C" w:rsidRDefault="00E72E9C" w:rsidP="00E72E9C">
    <w:pPr>
      <w:pStyle w:val="Header"/>
      <w:jc w:val="right"/>
    </w:pPr>
    <w:r>
      <w:t xml:space="preserve">Ballantine, </w:t>
    </w:r>
    <w:r>
      <w:rPr>
        <w:i/>
      </w:rPr>
      <w:t>Our Social World: Introduction to Sociology, 5e</w:t>
    </w:r>
  </w:p>
  <w:p w:rsidR="0064536D" w:rsidRDefault="00E72E9C">
    <w:pPr>
      <w:pStyle w:val="Header"/>
      <w:jc w:val="right"/>
    </w:pPr>
    <w:r>
      <w:t>SAGE Publishing, 2018</w:t>
    </w:r>
  </w:p>
  <w:p w:rsidR="00722D21" w:rsidRDefault="00722D2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95E1B23"/>
    <w:multiLevelType w:val="hybridMultilevel"/>
    <w:tmpl w:val="ECD2C6E0"/>
    <w:lvl w:ilvl="0" w:tplc="2904C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4C1B37"/>
    <w:multiLevelType w:val="hybridMultilevel"/>
    <w:tmpl w:val="F2A8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6"/>
  </w:num>
  <w:num w:numId="4">
    <w:abstractNumId w:val="13"/>
  </w:num>
  <w:num w:numId="5">
    <w:abstractNumId w:val="9"/>
  </w:num>
  <w:num w:numId="6">
    <w:abstractNumId w:val="7"/>
  </w:num>
  <w:num w:numId="7">
    <w:abstractNumId w:val="8"/>
  </w:num>
  <w:num w:numId="8">
    <w:abstractNumId w:val="5"/>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7DB2"/>
    <w:rsid w:val="00001543"/>
    <w:rsid w:val="00042448"/>
    <w:rsid w:val="00091780"/>
    <w:rsid w:val="000A6DF4"/>
    <w:rsid w:val="001378D2"/>
    <w:rsid w:val="00142133"/>
    <w:rsid w:val="00156C45"/>
    <w:rsid w:val="00160507"/>
    <w:rsid w:val="001C4572"/>
    <w:rsid w:val="002A46A2"/>
    <w:rsid w:val="002B566B"/>
    <w:rsid w:val="003D6676"/>
    <w:rsid w:val="003D786C"/>
    <w:rsid w:val="00403553"/>
    <w:rsid w:val="00417BEA"/>
    <w:rsid w:val="0042184F"/>
    <w:rsid w:val="00422396"/>
    <w:rsid w:val="004B1F9C"/>
    <w:rsid w:val="004D5A77"/>
    <w:rsid w:val="005014CA"/>
    <w:rsid w:val="005F62A0"/>
    <w:rsid w:val="00611462"/>
    <w:rsid w:val="00637400"/>
    <w:rsid w:val="0064536D"/>
    <w:rsid w:val="00683E80"/>
    <w:rsid w:val="006950BD"/>
    <w:rsid w:val="006C7C63"/>
    <w:rsid w:val="007032D8"/>
    <w:rsid w:val="00722D21"/>
    <w:rsid w:val="00737D3B"/>
    <w:rsid w:val="007C7CF6"/>
    <w:rsid w:val="008A5A02"/>
    <w:rsid w:val="008F0860"/>
    <w:rsid w:val="00942360"/>
    <w:rsid w:val="009457A4"/>
    <w:rsid w:val="00A6546F"/>
    <w:rsid w:val="00AB1A1D"/>
    <w:rsid w:val="00B362FC"/>
    <w:rsid w:val="00B41142"/>
    <w:rsid w:val="00B56859"/>
    <w:rsid w:val="00C10717"/>
    <w:rsid w:val="00CD7239"/>
    <w:rsid w:val="00CE426C"/>
    <w:rsid w:val="00CF53EE"/>
    <w:rsid w:val="00CF787A"/>
    <w:rsid w:val="00D64DBB"/>
    <w:rsid w:val="00DF033D"/>
    <w:rsid w:val="00E124A6"/>
    <w:rsid w:val="00E70572"/>
    <w:rsid w:val="00E72E9C"/>
    <w:rsid w:val="00F174CE"/>
    <w:rsid w:val="00F37DB2"/>
    <w:rsid w:val="00FF2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F7328F"/>
  <w15:docId w15:val="{1B76C98D-A8B5-4A85-B69A-45A6AAC3A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E9C"/>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2E9C"/>
    <w:pPr>
      <w:keepNext/>
      <w:keepLines/>
      <w:spacing w:after="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E72E9C"/>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E72E9C"/>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2E9C"/>
    <w:rPr>
      <w:rFonts w:ascii="Times New Roman" w:eastAsiaTheme="majorEastAsia" w:hAnsi="Times New Roman" w:cstheme="majorBidi"/>
      <w:b/>
      <w:bCs/>
      <w:color w:val="365F91" w:themeColor="accent1" w:themeShade="BF"/>
      <w:sz w:val="28"/>
      <w:szCs w:val="28"/>
    </w:rPr>
  </w:style>
  <w:style w:type="paragraph" w:styleId="Title">
    <w:name w:val="Title"/>
    <w:basedOn w:val="Normal"/>
    <w:next w:val="Normal"/>
    <w:link w:val="TitleChar"/>
    <w:qFormat/>
    <w:rsid w:val="00E72E9C"/>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E72E9C"/>
    <w:rPr>
      <w:rFonts w:ascii="Times New Roman" w:eastAsiaTheme="majorEastAsia" w:hAnsi="Times New Roman" w:cstheme="majorBidi"/>
      <w:color w:val="244061" w:themeColor="accent1" w:themeShade="80"/>
      <w:spacing w:val="5"/>
      <w:kern w:val="28"/>
      <w:sz w:val="52"/>
      <w:szCs w:val="52"/>
    </w:rPr>
  </w:style>
  <w:style w:type="character" w:customStyle="1" w:styleId="Heading2Char">
    <w:name w:val="Heading 2 Char"/>
    <w:link w:val="Heading2"/>
    <w:rsid w:val="00E72E9C"/>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E72E9C"/>
    <w:rPr>
      <w:rFonts w:ascii="Times New Roman" w:eastAsiaTheme="majorEastAsia" w:hAnsi="Times New Roman" w:cstheme="majorBidi"/>
      <w:color w:val="244061" w:themeColor="accent1" w:themeShade="80"/>
      <w:sz w:val="24"/>
      <w:szCs w:val="24"/>
    </w:rPr>
  </w:style>
  <w:style w:type="character" w:styleId="Hyperlink">
    <w:name w:val="Hyperlink"/>
    <w:uiPriority w:val="99"/>
    <w:unhideWhenUsed/>
    <w:rsid w:val="00E72E9C"/>
    <w:rPr>
      <w:color w:val="0000FF"/>
      <w:u w:val="single"/>
    </w:rPr>
  </w:style>
  <w:style w:type="paragraph" w:styleId="Header">
    <w:name w:val="header"/>
    <w:basedOn w:val="Normal"/>
    <w:link w:val="HeaderChar"/>
    <w:rsid w:val="00E72E9C"/>
    <w:pPr>
      <w:tabs>
        <w:tab w:val="center" w:pos="4320"/>
        <w:tab w:val="right" w:pos="8640"/>
      </w:tabs>
    </w:pPr>
  </w:style>
  <w:style w:type="character" w:customStyle="1" w:styleId="HeaderChar">
    <w:name w:val="Header Char"/>
    <w:basedOn w:val="DefaultParagraphFont"/>
    <w:link w:val="Header"/>
    <w:rsid w:val="00F174CE"/>
    <w:rPr>
      <w:rFonts w:ascii="Times New Roman" w:eastAsia="Times New Roman" w:hAnsi="Times New Roman" w:cs="Times New Roman"/>
      <w:sz w:val="24"/>
      <w:szCs w:val="24"/>
    </w:rPr>
  </w:style>
  <w:style w:type="paragraph" w:styleId="Footer">
    <w:name w:val="footer"/>
    <w:basedOn w:val="Normal"/>
    <w:link w:val="FooterChar"/>
    <w:rsid w:val="00E72E9C"/>
    <w:pPr>
      <w:tabs>
        <w:tab w:val="center" w:pos="4680"/>
        <w:tab w:val="right" w:pos="9360"/>
      </w:tabs>
    </w:pPr>
  </w:style>
  <w:style w:type="character" w:customStyle="1" w:styleId="FooterChar">
    <w:name w:val="Footer Char"/>
    <w:basedOn w:val="DefaultParagraphFont"/>
    <w:link w:val="Footer"/>
    <w:rsid w:val="00E72E9C"/>
    <w:rPr>
      <w:rFonts w:ascii="Times New Roman" w:eastAsia="Times New Roman" w:hAnsi="Times New Roman" w:cs="Times New Roman"/>
      <w:sz w:val="24"/>
      <w:szCs w:val="24"/>
    </w:rPr>
  </w:style>
  <w:style w:type="character" w:styleId="PageNumber">
    <w:name w:val="page number"/>
    <w:basedOn w:val="DefaultParagraphFont"/>
    <w:rsid w:val="00E72E9C"/>
  </w:style>
  <w:style w:type="paragraph" w:styleId="ListParagraph">
    <w:name w:val="List Paragraph"/>
    <w:basedOn w:val="Normal"/>
    <w:uiPriority w:val="34"/>
    <w:qFormat/>
    <w:rsid w:val="00E72E9C"/>
    <w:rPr>
      <w:rFonts w:eastAsia="Calibri"/>
      <w:szCs w:val="22"/>
    </w:rPr>
  </w:style>
  <w:style w:type="character" w:customStyle="1" w:styleId="apple-converted-space">
    <w:name w:val="apple-converted-space"/>
    <w:basedOn w:val="DefaultParagraphFont"/>
    <w:rsid w:val="00E72E9C"/>
  </w:style>
  <w:style w:type="paragraph" w:customStyle="1" w:styleId="NumberedList">
    <w:name w:val="Numbered List"/>
    <w:basedOn w:val="Normal"/>
    <w:uiPriority w:val="99"/>
    <w:qFormat/>
    <w:rsid w:val="00E72E9C"/>
    <w:pPr>
      <w:numPr>
        <w:numId w:val="13"/>
      </w:numPr>
      <w:spacing w:before="120"/>
    </w:pPr>
    <w:rPr>
      <w:rFonts w:eastAsia="Calibri"/>
      <w:szCs w:val="22"/>
    </w:rPr>
  </w:style>
  <w:style w:type="paragraph" w:customStyle="1" w:styleId="ReferenceText">
    <w:name w:val="Reference Text"/>
    <w:basedOn w:val="Normal"/>
    <w:uiPriority w:val="99"/>
    <w:qFormat/>
    <w:rsid w:val="00E72E9C"/>
    <w:pPr>
      <w:spacing w:before="120"/>
      <w:ind w:left="720" w:hanging="720"/>
    </w:pPr>
    <w:rPr>
      <w:rFonts w:eastAsiaTheme="minorHAnsi" w:cstheme="minorBidi"/>
      <w:szCs w:val="22"/>
    </w:rPr>
  </w:style>
  <w:style w:type="paragraph" w:styleId="BalloonText">
    <w:name w:val="Balloon Text"/>
    <w:basedOn w:val="Normal"/>
    <w:link w:val="BalloonTextChar"/>
    <w:rsid w:val="00E72E9C"/>
    <w:rPr>
      <w:rFonts w:ascii="Tahoma" w:hAnsi="Tahoma" w:cs="Tahoma"/>
      <w:sz w:val="16"/>
      <w:szCs w:val="16"/>
    </w:rPr>
  </w:style>
  <w:style w:type="character" w:customStyle="1" w:styleId="BalloonTextChar">
    <w:name w:val="Balloon Text Char"/>
    <w:basedOn w:val="DefaultParagraphFont"/>
    <w:link w:val="BalloonText"/>
    <w:rsid w:val="00E72E9C"/>
    <w:rPr>
      <w:rFonts w:ascii="Tahoma" w:eastAsia="Times New Roman" w:hAnsi="Tahoma" w:cs="Tahoma"/>
      <w:sz w:val="16"/>
      <w:szCs w:val="16"/>
    </w:rPr>
  </w:style>
  <w:style w:type="paragraph" w:customStyle="1" w:styleId="BulletedList">
    <w:name w:val="Bulleted List"/>
    <w:basedOn w:val="Normal"/>
    <w:qFormat/>
    <w:rsid w:val="00E72E9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24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ils.asanet.org/Pages/Resource.aspx?ResourceID=1300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rails.asanet.org/Pages/Resource.aspx?ResourceID=12847" TargetMode="External"/><Relationship Id="rId4" Type="http://schemas.openxmlformats.org/officeDocument/2006/relationships/settings" Target="settings.xml"/><Relationship Id="rId9" Type="http://schemas.openxmlformats.org/officeDocument/2006/relationships/hyperlink" Target="http://trails.asanet.org/Pages/Resource.aspx?ResourceID=128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2B67A-F983-4C7A-9690-DC819764C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39</TotalTime>
  <Pages>2</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Claire Harper</cp:lastModifiedBy>
  <cp:revision>34</cp:revision>
  <dcterms:created xsi:type="dcterms:W3CDTF">2016-07-22T15:26:00Z</dcterms:created>
  <dcterms:modified xsi:type="dcterms:W3CDTF">2017-07-03T10:41:00Z</dcterms:modified>
</cp:coreProperties>
</file>